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Sitzungszimmer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01501915" name="7261a890-c6ad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4420647" name="7261a890-c6ad-11f0-a0ae-6157a835c4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78326002" name="2b9c2d3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6894015" name="2b9c2d30-c6ae-11f0-a0ae-6157a835c4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2221537" name="424b5dd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7639519" name="424b5dd0-c6ae-11f0-a0ae-6157a835c4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03826386" name="8782c9b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49421353" name="8782c9b0-c6ae-11f0-a0ae-6157a835c4a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Büro Stampfenbachstrasse 57, 8006 Zürich</w:t>
          </w:r>
        </w:p>
        <w:p>
          <w:pPr>
            <w:spacing w:before="0" w:after="0"/>
          </w:pPr>
          <w:r>
            <w:t>593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